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17c7ea7" w14:textId="17c7ea7">
      <w:pPr>
        <w:spacing w:after="0"/>
        <w:ind w:left="0"/>
        <w:jc w:val="left"/>
        <w15:collapsed w:val="false"/>
      </w:pPr>
      <w:r>
        <w:rPr>
          <w:rFonts w:ascii="Consolas"/>
          <w:b w:val="false"/>
          <w:i w:val="false"/>
          <w:color w:val="000000"/>
          <w:sz w:val="20"/>
        </w:rPr>
        <w:t>
				</w:t>
      </w:r>
      <w:r>
        <w:drawing>
          <wp:inline distT="0" distB="0" distL="0" distR="0">
            <wp:extent cx="19050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nsolas"/>
          <w:b w:val="false"/>
          <w:i w:val="false"/>
          <w:color w:val="000000"/>
          <w:sz w:val="20"/>
        </w:rPr>
        <w:t>
					</w:t>
      </w:r>
    </w:p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>Отандық тауар өндірушілер өндіретін және олардан сатып алынатын тауарлардың жекелеген түрлерінің тізбесін бекіту туралы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Қазақстан Республикасы Үкіметінің 2014 жылғы 19 желтоқсандағы № 1363 қаулысы</w:t>
      </w:r>
    </w:p>
    <w:p>
      <w:pPr>
        <w:spacing w:after="0"/>
        <w:ind w:left="0"/>
        <w:jc w:val="left"/>
      </w:pPr>
      <w:bookmarkStart w:name="z1" w:id="0"/>
      <w:r>
        <w:rPr>
          <w:rFonts w:ascii="Consolas"/>
          <w:b w:val="false"/>
          <w:i w:val="false"/>
          <w:color w:val="000000"/>
          <w:sz w:val="20"/>
        </w:rPr>
        <w:t xml:space="preserve">
      «Мемлекеттік сатып алу туралы» 2007 жылғы 21 шілдедегі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Қазақстан Республикасының Заңы 13-бабының </w:t>
      </w:r>
      <w:r>
        <w:rPr>
          <w:rFonts w:ascii="Consolas"/>
          <w:b w:val="false"/>
          <w:i w:val="false"/>
          <w:color w:val="000000"/>
          <w:sz w:val="20"/>
        </w:rPr>
        <w:t>4) тармақшасына</w:t>
      </w:r>
      <w:r>
        <w:rPr>
          <w:rFonts w:ascii="Consolas"/>
          <w:b w:val="false"/>
          <w:i w:val="false"/>
          <w:color w:val="000000"/>
          <w:sz w:val="20"/>
        </w:rPr>
        <w:t xml:space="preserve"> сәйкес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Қазақстан Республикасының Үкіметі </w:t>
      </w:r>
      <w:r>
        <w:rPr>
          <w:rFonts w:ascii="Consolas"/>
          <w:b/>
          <w:i w:val="false"/>
          <w:color w:val="000000"/>
          <w:sz w:val="20"/>
        </w:rPr>
        <w:t>ҚАУЛЫ ЕТЕДІ</w:t>
      </w:r>
      <w:r>
        <w:rPr>
          <w:rFonts w:ascii="Consolas"/>
          <w:b w:val="false"/>
          <w:i w:val="false"/>
          <w:color w:val="000000"/>
          <w:sz w:val="20"/>
        </w:rPr>
        <w:t>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1. Қоса беріліп отырған Отандық тауар өндірушілер өндіретін және олардан сатып алынатын тауарлардың жекелеген түрлерінің </w:t>
      </w:r>
      <w:r>
        <w:rPr>
          <w:rFonts w:ascii="Consolas"/>
          <w:b w:val="false"/>
          <w:i w:val="false"/>
          <w:color w:val="000000"/>
          <w:sz w:val="20"/>
        </w:rPr>
        <w:t>тізбесі</w:t>
      </w:r>
      <w:r>
        <w:rPr>
          <w:rFonts w:ascii="Consolas"/>
          <w:b w:val="false"/>
          <w:i w:val="false"/>
          <w:color w:val="000000"/>
          <w:sz w:val="20"/>
        </w:rPr>
        <w:t xml:space="preserve"> бекітілсін.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2. Осы қаулы алғашқы ресми жарияланған күнінен бастап қолданысқа енгiзiледi.</w:t>
      </w:r>
    </w:p>
    <w:bookmarkEnd w:id="0"/>
    <w:p>
      <w:pPr>
        <w:spacing w:after="0"/>
        <w:ind w:left="0"/>
        <w:jc w:val="left"/>
      </w:pPr>
      <w:r>
        <w:rPr>
          <w:rFonts w:ascii="Consolas"/>
          <w:b w:val="false"/>
          <w:i/>
          <w:color w:val="000000"/>
          <w:sz w:val="20"/>
        </w:rPr>
        <w:t>      Қазақстан Республикасының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/>
          <w:color w:val="000000"/>
          <w:sz w:val="20"/>
        </w:rPr>
        <w:t>      Премьер-Министрі                                     К. Мәсімов</w:t>
      </w:r>
    </w:p>
    <w:bookmarkStart w:name="z7" w:id="1"/>
    <w:p>
      <w:pPr>
        <w:spacing w:after="0"/>
        <w:ind w:left="0"/>
        <w:jc w:val="right"/>
      </w:pPr>
      <w:r>
        <w:rPr>
          <w:rFonts w:ascii="Consolas"/>
          <w:b w:val="false"/>
          <w:i w:val="false"/>
          <w:color w:val="000000"/>
          <w:sz w:val="20"/>
        </w:rPr>
        <w:t xml:space="preserve">       
Қазақстан Республикасы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Үкіметінің      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2014 жылғы 19 желтоқсандағы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№ 1363 қаулысымен  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бекітілген          </w:t>
      </w:r>
    </w:p>
    <w:bookmarkEnd w:id="1"/>
    <w:bookmarkStart w:name="z4" w:id="2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Отандық тауар өндірушілер өндіретін және олардан сатып алынатын</w:t>
      </w:r>
      <w:r>
        <w:br/>
      </w:r>
      <w:r>
        <w:rPr>
          <w:rFonts w:ascii="Consolas"/>
          <w:b/>
          <w:i w:val="false"/>
          <w:color w:val="000000"/>
        </w:rPr>
        <w:t>
тауарлардың жекелеген түрлерінің тізбесі</w:t>
      </w:r>
    </w:p>
    <w:bookmarkEnd w:id="2"/>
    <w:bookmarkStart w:name="z5" w:id="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1. Азық-түлік емес тауарлар: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1) үлбірден (табиғи, жасанды) тігілген киімдер және оның керек-жарақтары, үлбірден тігілген бас киімдер;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2) трикотаж өнеркәсібінің өнімдері;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3) тігін бұйымдары, арнайы және нысанды киім-кешектер;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4) аяқ киім;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5) аяқ киімге арналған крем;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6) тұрмыстық, мектеп және кеңсе жиһазы;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7) құрылыс материалдары: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түсқағаз қағазы (түсқағаздар) және басқа да қабырға жабындары;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едендерге төселетін, пештерді қаптайтын тақталар;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кесілген ағаш материалдары;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ағаш бұйымдары;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шыны пакеттер;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санфаянс;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пенопластикалық тақталар;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пластмассадан жасалған құрылыс бұйымдары (есіктер, табалдырықтар, терезелер, жақтаулар, терезе қақпақтары);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табиғи тастан жасалған әрлеу материалдары мен бұйымдары, толтырғыштар, табиғи тастан жасалған жолға төсейтін материалдар (қиыршық тастар, ұсақ тастар, құм-шағылтас қоспасы);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полиэтилен құбырлар;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жылу сақтайтын материалдар;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еден жабуға арналған линолеум және басқа да полимер материалдар;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шегелер;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қыш тақтайша және тақталар;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қыш, силикат әрлеу кірпіштері;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қыш, силикат, күл-қыш кірпіш;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табиғи, кварц құмы;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шыны блоктар;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полиэтилен, шыны пластикалық, пластмасса, бетон, болат құбырлар;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лак-бояу материалдары;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керамогранит;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жоғары сапалы сүректен жасалған терезелер мен есіктер;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құрғақ құрылыс қоспалары;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металдан жасалған санитариялық-техникалық бұйымдар мен материалдар;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жылу радиаторлары;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жабын және су оқшаулағыш материалдар;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құрылыс битумы;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гипсокартон;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ұтқыр ғимараттар;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жоңқалы сүрек, талшықты сүрек, цементті-жоңқалы тақталар;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сэндвич-панельдер;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темір-бетон және бетон бұйымдары мен конструкциялары;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арматураланбаған бетоннан жасалған бұйымдар;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ұяшықты бетоннан және пенобетоннан жасалған қабырға блоктары, термоблоктар;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асбест;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төсемтас;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әк;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әк тас;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құрылыс керамзиті;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полиэтилен парақтар;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минералды-мақта, тігілген маттар;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құрылысқа арналған құрастырмалы металл конструкциялары;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терезелер;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полиэтилен;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ламинатталған iргебастырғы;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цемент;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швеллер;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су эмульсиялы бояу, өзгелері;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газды блоктарға, гипсокартонға, плиткаға арналған және басқа желім;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жапсарларға арналған бітеуіш;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қалау қоспасы;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сылақ;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керамзит блоктар, жабыңқыш және күйдірілген балшықтан жасалған басқа өнімдер;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полиэтиленнен жасалған шаруашылық-ауыз су мақсатындағы қысымды құбырлар және пластиктелмеген поливинилхлоридтен жасалған құбырлар;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полиэтиленнен жасалған фитингтер;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полимерлі-құмды люк;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анкер;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көбікті полиуретаннан жасалған жылу оқшаулағыш болат құбырлар, сондай-ақ қорғайтын қабығы бар көбікті полиуретаннан жасалған, қалыпқа келтірілген жылу оқшаулағыш болат өнімдер;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8) алюминийден, резеңкеден жасалған бұйымдар, металл өнімі;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9) байланыс құралдары, кәбіл және шығыс материалдары;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10) жууға арналған құралдар;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11) ағаштан, қыштан (фарфор, фаянс) жасалған бұйымдар, гофраланған қағаз;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12) музыкалық аспаптар;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13) медициналық техника және медициналық мақсаттағы бұйымдар;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14) суғару жүйелері: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су тұщыту жабдықтары;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тамшылатып суғару жүйелері;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суландыру, оның ішінде тамшылатын суғару жүйелері және оған арналған басқа шығыс материалдары;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15) дәрілік заттар;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16) жер бетіндегі органикалық заттар: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каустикалық сода;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техникалық мақсаттар үшiн қайнатылған тұз;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кальций карбиді;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каустик (күйдіргіш натр);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техникалық күкiрт қышқылы;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биоэтанол (этил спирті);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17) ұйымдастыру техникасы, қосалқы бөлшектер және оларға бағдарламалық қамтамасыз ету;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18) қой терісінен жасалған бұйымдар;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19) қаракөл, қаракөл терісінен жасалған бұйымдар;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20) киізден жасалған бұйымдар;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21) шыныдан жасалған тұрмыстық бұйымдар;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22) пластмассадан жасалған тұрмыстық бұйымдар, орауыш материалдар, оның ішінде полипропилен қаптар және басқалары;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23) қолөнершілер бұйымдары;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24) бау-бақша, бақша құралдары;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25) былғарыдан жасалған бұйымдар;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26) спорт тауарлары;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27) дайын тоқыма бұйымдары;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28) өрт сөндіргіштер және өрт сөндіру құралдары;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29) қазандықтар немесе бу өндіретін қазандықтар және олардың элементтері;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30) кір жуатын орынға арналған кір жуғыш машиналар;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31) минералды тыңайтқыштар;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32) электр техникалық бұйымдар: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электр станциялары, бөлу қалқандары, басқа панельдер және электр тізбектерін ажыратуға, ауыстыруға немесе қорғауға арналған жабдықталған аппаратура;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жабдықтар, электр беру және реттеу аппаратурасы, ток датчиктері;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энергетикалық кешенге арналаған жабдықтар және қосалқы бөлшектер;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түйістіргіштер;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лампалар;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шырақтар;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жарық диодты тауарлар;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фотоэлектр модульдері (күн батареялары);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33) автокөлік құралдары: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жеңіл автомобильдер;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жүк автомобильдері;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жолаушылар автобустары;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34) өлшеу құралдары: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электр есептеуіштер;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суық және ыстық су есептеуіштері;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жылу есептеуіштері;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35) кәбілдік-өткізгіш өнімдер;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36) жылжымалы өрт сөндіру техникасы және арнайы өрт сөндіру автомобильдері;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37) жылу сорғы қондырғылары;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38) су себетін-жуатын машиналар;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39) вакуумды машиналар;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40) қоқыс тасығыштар;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41) доңғалақты тракторлар;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42) трансформаторлар, қосалқы станциялар;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43) мамандандырылған автомобильдер: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өрт сөндіруге арналған автоцистерналар;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түтік құбырлы автомобиль;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сорғы-түтік құбырлы автомобиль;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авариялық-құтқару автомобилі;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шұғыл ден қою автомобилі;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байланыс және жарықтандыру автомобилі;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кіші орман патрульдiк өрт кешенi;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өрт-сорғы станциясы;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штаб автомобилі;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құрамалы су себетін-жуатын машина;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арнайы мақсаттағы техника;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шепті жүк тиегіштер;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автогрейдерлар;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жүк тиегіш-экскаваторлар;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шынжыр табанды экскаваторлар;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өздігінен жүретін жол катоктары;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бульдозерлер;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44) іштен жанатын карбюраторлы, дизельді немесе жартылай дизельді қозғалтқыштары бар жаңа жүк автомобильдері;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автоотын құйғыштар;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мұнай өнімдерін тасымалдауға арналған автоцистерналар;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ауыз су тасуға арналған автоцистерналар;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технологиялық сұйықтықтар тасуға арналған автоцистерналар;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45) автомобильді тіркемелер және жартылай тіркемелер: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тіркемелер;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жартылай тіркемелер;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тіркеме-цистерналар;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жартылай тіркеме-цистерналар;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46) автомобильдерге және (немесе) мамандандырылған техникаға арналған қосалқы бөлшектер;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47) астық жинайтын және сүрлем жинайтын комбайндар, тұқымсепкіштер, егін оратын машиналар;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48) автомобильге арналған бүйірлік, алдыңғы шынылар, өзгелері;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49) тежегіш, отын, май сүзгілері, өзгелері;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50) су сүзгілері;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51) басқа топтамаларға енгізілмеген жалпы мақсаттағы жабдықтар: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пеногенератор;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билоұстағыш;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домкраттар;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52) сорғылар және өзге де компрессорлар, оның жинақтауыштары;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53) бункер;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54) электр бу қазандықтары;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55) газ өткізгіштер;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56) құбырлардың бөлшектері;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57) ванналар;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58) жылу-түтін камералық кешені;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59) электр беру және реттеу аппаратурасы: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автоматтар блоктары;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автоматты ажыратқыштар;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автоматтар, ілмектер және басқа тіркесу құрылғылары, буферлер және өзгелер;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60) төмен қысымдағы жылытқыштар;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61) өзге клапандар;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62) тиектер, шұралар, шар тәрізді крандар;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63) құралдар, құралдардың корпустары, құралдардың тұтқалары, щеткалар мен сыпырғыштардың корпустары мен тұтқалары: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балғалар;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бұрауыштар;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зілбалғалар;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пышақтар;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қабық ойғышқа арналған қашау;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бұрғылар;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перфораторлар;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балталар;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гидравликалық және пневматикалық спайдер;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гидравликалық ротор;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сорғы-компрессор құбырларына арналған айналма, шынжырлы және штангалық кілттер;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64) құрама кілттер (гайкаланатын);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65) ыстықтай соғылған орама болат;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66) болат табақ;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67) дөңгелектер (ұсақтайтын өзектер);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68) шаршы илем;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69) металл шарлар, болаттан жасалған ұнтақтағыш;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70) болат сынықтары және қалдықтар;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71) әртүрлі профильдегі металл илемі;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72) метиздер;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73) арқандар;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74) электродтар;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75) алюминий дәнекерлеу сымы және сымнан жасалған бұйымдар;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76) тұрмыстық техника: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кір жуу машиналары;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тоңазытқыштар;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теледидарлар;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77) компьютерлер және перифериялы жабдықтар;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78) тоңазытқыш және желдеткіш жабдықтар;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79) күзет сигнализациясы, сигнализация блогы;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80) жарылғыш заттар: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81) тұтанатын бау;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82) мүсәтірлі, натрийлі селитра, сұйық аммиак;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83) майлар (трансформаторлық, гидравликалық, компрессорлық, моторлық);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84) мұз қатуға қарсы құралдар;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85) өзге де пластик бұйымдар;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86) басқа топтамаларға енгізілмеген өзге де жиһаздық-сәнді бұйымдар;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87) басып шығаруға және көшіруге арналған қағаз, кеңсе қағазы;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88) жапқыштарды, драптан тігілген маталарды және т.б. дайындауға арналған маталар мен иірілген жіптер жиынтығы;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89) ескі-құсқы кесек шүберек;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90) техникалық мата;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91) орамалдық мата;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92) парашюттер (дирижабльдерге арналған парашюттер) және айналмалы парашюттер (ротошюттер), олардың бөлшектері;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93) химиялық талшықтардан жасалған киіз, муллитокремнеземді киіз;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94) мақта-матадан жасалған қолғаптар, оның ішінде ПВХ жабындысымен;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95) жеке қорғаныс құралдары;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96) жөргек;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97) отқа төзімді бұйымдар: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шамот шарашы;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98) тас және белсендi көмiр;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99) гранит, мәрмәр;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100) темiр бетонды тiректер;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101) бойлай кесілген, сүргіленген немесе сіңірілген ағаш материалдар: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сіңірілген аудармалы бөренелер;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дөңгелек ағаш;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ағаш талшықты плиталар;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102) транспарентті ленталар;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103) сыналы, сыналы жетек қайыстары;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104) полиэтиленнен жасалған бұйымдар;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105) теміржол шығыс материалдары және оның жинақтауыштары: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теміржол саласына арналған жапсырмалар;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рельстер, швеллерлер, арқалықтар, бұрыштар;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теміржол немесе трамвай, жүк таситын өзі жүрмейтін вагондар және олардың қосалқы бөлшектері;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теміржол жылжымалы құрамына арналған буксты мойынтіректер;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106) тығыздау материалдары: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асбошнурлар;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толтырылған тығыздамалар;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107) полимерлі-композитті материалдардан жасалған сутартқыш, кәріздендіру, газ құбыры желілеріне арналған люктар және қарап тексеру құдықтары;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108) бағдаршамдар;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109) лифттер және көтергіш жабдықтар;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110) жәдігерлік ұлттық өнімдер;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111) санитариялық-гигиеналық өнімдер: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майлықтар;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дәретхана қағазы;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қағаз сүлгілер;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112) бұрғы өнімдері: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автобұрғы қондырғылары;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аппаратура және олардың қосалқы бөлшектері;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бұрғылау, өздігінен жүретін тесу машиналары және олардың бөлшектері;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ПУР-патрондар;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113) машиналар, өнеркәсіп және зертханалық жабдықтар;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114) арнайы мақсаттағы моторлы көлік құралдары;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115) пневматикалық тежегіштер және оның бөлшектері;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116) жылу алмастырғыш;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117) әртүрлі фракциялардың мұнай өнімдері, оның ішінде отын ретінде пайдаланылатын (бензин, газойлдер, жермай, авиациялық отын, дизельді отын, пеш отыны);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118) қауіпсіздіктің кешенді локомотив құрылғысы;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119) жалға берілетін стандар;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120) тікұшақтар;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121) аккумуляторлар;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122) мұнай-газ сепараторлары;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123) пропан мен бутанның сұйытылған газына арналған сыйымдылықтар;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124) сұйық селдір сүзгіштер;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125) сыйымдылық жабдықтар;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126) төмен қысымды жылытқыштар;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127) кемелер, катерлер;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128) тербелме-станок;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129) редукторлар;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130) стандардың роликтері;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131) коррозияға қарсы жабындар;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132) оқшаулағыш материалдар;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133) ауылшаруашылық техникасы мен жабдықтары;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134) матрацтар;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135) газ сепараторлары.</w:t>
      </w:r>
    </w:p>
    <w:bookmarkEnd w:id="3"/>
    <w:bookmarkStart w:name="z6" w:id="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2. Азық-түлік тауарлары: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1) қырыққабат;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2) қарбыз;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3) басқа да бақша дақылдары;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4) қияр және корнишондар;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5) баялды;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6) қызанақ;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7) сәбіз және жемдік шалқан;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8) сарымсақ;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9) пияз;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10) картоп;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11) құрамында крахмал немесе инулин көп басқа да асханалық тамыр жемістілер мен түйнектер;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12) асханалық жүзім;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13) басқа сұрыпты жүзім;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14) алма;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15) алмұрт;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16) өрік;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17) шие;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18) шабдалы;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19) алхоры;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20) жаңа жиналған қабықты тауық жұмыртқасы;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21) жас немесе тоңазытылған сиыр және бұзау еті;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22) жас немесе тоңазытылған шошқа еті;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23) жас немесе тоңазытылған қой еті;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24) жас немесе тоңазытылған ешкі еті;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25) жас немесе тоңазытылған жылқы еті және жылқы тұқымдас жануарлар еті;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26) жас немесе тоңазытылған ірі қара мал, шошқа, қой, ешкі, жылқы және жылқы тұқымдас жануарлардың тағамдық субөнімдері;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27) мұздатылған сиыр еті және бұзау еті;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28) мұздатылған шошқа еті;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29) мұздатылған қой еті;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30) мұздатылған ешкі еті;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31) мұздатылған жылқы еті және жылқы тұқымдас жануарлар еті;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32) жас, тоңазытылған немесе мұздатылған ет және басқа да тағамдық субөнімдер;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33) үй құсының жас немесе тоңазытылған еті;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34) үй құсының мұздатылған еті;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35) үй құсының тағамдық субөнімдері;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36) туралған, тұздалған, кептірілген немесе ысталған шошқа еті (бекон және ветчина);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37) тұздалған, кептірілген немесе ысталған сиыр еті және бұзау еті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38) еттен, ет субөнімдерінен немесе малдың қанынан жасалған шұжық және соған ұқсас өнімдер;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39) еттен және ет субөнімдерінен жасалған дайын жартылай фабрикаттардан басқа, өзге де еттен, ет субөнімдерінен немесе малдың қанынан жасалған дайын және консервіленген өнімдер;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40) қызанақ шырыны;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41) апельсин шырыны;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42) грейпфрут шырыны;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43) ананас шырыны;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44) жүзім шырыны;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45) алма шырыны;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46) жеміс және көкөніс шырындарының қоспасы;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47) басқа да жеміс және көкөніс шырындары;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48) көкөністер (картоптан басқа) және саңырауқұлақтар (шикі, суда немесе буда пісірілген), мұздатылған;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49) қысқа мерзімді сақтау үшін консервіленген көкөністер және саңырауқұлақтар;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50) кептірілген көкөністер және саңырауқұлақтар;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51) туралған және буып-түйілген көкөністер және саңырауқұлақтар;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52) дайын көкөніс тағамдарынан басқа, сірке суын немесе сірке қышқылын қолданбастан консервіленген басқа да көкөністер (картоптан басқа);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53) сірке суын немесе сірке қышқылын қолдана отырып консервіленген көкөністер (картоптан басқа), жемістер, жаңғақтар және өсімдіктердің жеуге жарамды басқа да бөліктері;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54) жаңа жиналған, суда немесе буда пісірілген жемістер және жаңғақтар, мұздатылған;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55) жемістен жасалған джемдер, желе, жемістен немесе жаңғақтан жасалған пюре немесе пасталар;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56) басқа да дайын немесе консервіленген жемістер;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57) көкөніс шикізаты және көкөніс қалдықтары, көкөніс қалдықтары және қосалқы өнімдер;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58) тазартылмаған соя майы;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59) тазартылмаған күнбағыс майы;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60) тазартылмаған мақта майы;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61) тазартылмаған рапс, қышабас, қыша майы;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62) тазартылмаған басқа да өсімдік майлары;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63) тазартылған, бірақ химиялық құрамы өзгертілмеген күнбағыс майы және оның фракциялары;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64) тазартылған, бірақ химиялық құрамы өзгертілмеген мақта майы және оның фракциялары;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65) тазартылған, бірақ химиялық құрамы өзгертілмеген рапс, қышабас, қыша майы және олардың фракциялары;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66) тазартылған, бірақ химиялық құрамы өзгертілмеген араластырылған өсімдік майы және басқа да өсімдік майлары (жүгері майынан басқа) және олардың фракциялары;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67) тазартылған, бірақ химиялық құрамы өзгертілмеген басқа да май және оның фракциялары;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68) гидрогенделген және эстерификацияланған, бірақ одан әрі өңделмеген жануар және өсімдік майы мен тоң май және олардың фракциялары;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69) маргарин және оған ұқсас өнімдер;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70) өңделген сұйық сүт;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71) майлылығы 6%-дан жоғары қоюлатылмаған немесе тәттілендірілмеген кілегей;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72) сары май;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73) сүзбе және ірімшік;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74) басқа да ферменттелген немесе ашытылған йогурт, сүт және кілегей;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75) басқа топтамаларға қосылмаған сүт өнімдері;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76) тазартылған күріш;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77) жартылай немесе толық ақталған немесе жарылған күріш;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78) ұсақ тартылған бидай немесе суржик ұны;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79) ұсақ және ірі тартылған өсімдік ұны;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80) бидай жармасы;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81) басқа топтамаларға қосылмаған дәнді дақылдардан жасалған жарма;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82) жаңа піскен нан;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83) торт және кондитер өнімдері; тәттілендіретін заттар қосылған басқа да нан-тоқаш өнімдері;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84) қытырлақ нандар, кептірілген нан, тостыларға арналған нан және соған ұқсас қытырлақ өнімдер;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85) коврижкалар, пряниктер және ұқсас өнімдер; тәтті печенье; вафли;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86) басқа да құрғақ нан-тоқаш немесе ұзақ уақыт сақтауға арналған өнімдер;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87) макарондар, кеспе және осыған ұқсас ұннан жасалған өнімдер;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88) құрамында тәттілендірілген какао-ұнтақтан басқа, какао бар, салмағы 2 кг асатын орамдағы шоколад және басқа да дайын тамақ өнімдері;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89) құрамында тәттілендірілген какао-ұнтақтан басқа, какао бар, кесекше, пластина немесе тақта тәріздес шоколад және басқа да дайын тамақ өнімдері;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90) құрамында какаосы жоқ, ақ шоколадты қоса алғанда, қанттан жасалған кондитерлік өнімдер;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91) қантталған, глазурьленген, шәрбат сіңірілген және кептірілген жеміс-жидектер, жемістер, жаңғақтар, жеміс қабықтары және өсімдіктердің басқа да бөліктері;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92) ас тұзы;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93) қамыстан немесе қызылшадан жасалған тазартылған қант және химиялық таза қатты күйдегі, хош иісті немесе бояу қоспалары жоқ сахароза;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94) қамыстан немесе қызылшадан жасалған тазартылған қант және хош иісті немесе бояу қоспалары бар үйеңкі қанты және үйеңкі шәрбәті;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95) еттен, ет субөнімдерінен немесе малдың қанынан жасалған дайын өнімдер және жартылай фабрикаттар;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96) балықтан, шаян тәрізділерден, моллюскалардан жасалған дайын өнімдер және жартылай фабрикаттар;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97) көкөністен жасалған дайын өнімдер және жартылай фабрикаттар;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98) макарон өнімдеріне негізделген өнімдер және жартылай фабрикаттар;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99) басқа да дайын өнімдер және жартылай фабрикаттар (мұздатылған пиццаны қоса алғанда);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100) ашытқылар (активті және активті емес), басқа да біржасушалы өлі микроағзалар;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101) наубайханалық дайын ұнтақтар;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102) тәттілендірілмеген және хош иістендірілмеген минералды және газдалған су;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103) басқа да алкогольсіз сусындар;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104) табиғи бал және оның негізінде жасалған өнімдер;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105) жаңа ауланған, мұздатылған және тоңазытылған балық;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106) бие, түйе сүті және оларды қайта өндеу өнімдері;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107) ауыл шаруашылығы малдары мен құстардың барлық түрлеріне арналған құрама жем;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108) жас, тоңазытылған, мұздатылған күрке тауық еті;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109) шай;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110) тұздықтар (майонез, кетчуп), дайын қыша.</w:t>
      </w:r>
    </w:p>
    <w:bookmarkEnd w:id="4"/>
    <w:p>
      <w:pPr>
        <w:spacing w:after="0"/>
        <w:ind w:left="0"/>
        <w:jc w:val="left"/>
      </w:pPr>
      <w:r>
        <w:br/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				</w:t>
      </w:r>
    </w:p>
    <w:p>
      <w:pPr>
        <w:pStyle w:val="disclaimer"/>
      </w:pPr>
      <w:r>
        <w:rPr>
          <w:rFonts w:ascii="Consolas"/>
          <w:b w:val="false"/>
          <w:i w:val="false"/>
          <w:color w:val="000000"/>
        </w:rPr>
        <w:t>
					© 2012. Қазақстан Республикасы Әділет министрлігінің "Республикалық құқықтық ақпарат орталығы" ШЖҚ РМК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Consolas" w:hAnsi="Consolas" w:eastAsia="Consolas" w:cs="Consola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Consolas" w:hAnsi="Consolas" w:eastAsia="Consolas" w:cs="Consola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Consolas" w:hAnsi="Consolas" w:eastAsia="Consolas" w:cs="Consola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Consolas" w:hAnsi="Consolas" w:eastAsia="Consolas" w:cs="Consola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Consolas" w:hAnsi="Consolas" w:eastAsia="Consolas" w:cs="Consolas"/>
    </w:rPr>
  </w:style>
  <w:style w:type="character" w:styleId="DefaultParagraphFont" w:default="true">
    <w:name w:val="Default Paragraph Font"/>
    <w:uiPriority w:val="1"/>
    <w:semiHidden/>
    <w:unhideWhenUsed/>
    <w:rPr>
      <w:rFonts w:ascii="Consolas" w:hAnsi="Consolas" w:eastAsia="Consolas" w:cs="Consolas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Consolas" w:hAnsi="Consolas" w:eastAsia="Consolas" w:cs="Consolas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Consolas" w:hAnsi="Consolas" w:eastAsia="Consolas" w:cs="Consolas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Consolas" w:hAnsi="Consolas" w:eastAsia="Consolas" w:cs="Consolas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Consolas" w:hAnsi="Consolas" w:eastAsia="Consolas" w:cs="Consolas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Consolas" w:hAnsi="Consolas" w:eastAsia="Consolas" w:cs="Consolas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Consolas" w:hAnsi="Consolas" w:eastAsia="Consolas" w:cs="Consolas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Consolas" w:hAnsi="Consolas" w:eastAsia="Consolas" w:cs="Consola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Consolas" w:hAnsi="Consolas" w:eastAsia="Consolas" w:cs="Consolas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Consolas" w:hAnsi="Consolas" w:eastAsia="Consolas" w:cs="Consolas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Consolas" w:hAnsi="Consolas" w:eastAsia="Consolas" w:cs="Consolas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Consolas" w:hAnsi="Consolas" w:eastAsia="Consolas" w:cs="Consolas"/>
    </w:rPr>
  </w:style>
  <w:style w:type="character" w:styleId="Emphasis">
    <w:name w:val="Emphasis"/>
    <w:basedOn w:val="DefaultParagraphFont"/>
    <w:uiPriority w:val="20"/>
    <w:qFormat/>
    <w:rsid w:val="00D1197D"/>
    <w:rPr>
      <w:rFonts w:ascii="Consolas" w:hAnsi="Consolas" w:eastAsia="Consolas" w:cs="Consolas"/>
    </w:rPr>
  </w:style>
  <w:style w:type="character" w:styleId="Hyperlink">
    <w:name w:val="Hyperlink"/>
    <w:basedOn w:val="DefaultParagraphFont"/>
    <w:uiPriority w:val="99"/>
    <w:unhideWhenUsed/>
    <w:rPr>
      <w:rFonts w:ascii="Consolas" w:hAnsi="Consolas" w:eastAsia="Consolas" w:cs="Consolas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onsolas" w:hAnsi="Consolas" w:eastAsia="Consolas" w:cs="Consolas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Consolas" w:hAnsi="Consolas" w:eastAsia="Consolas" w:cs="Consola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Consolas" w:hAnsi="Consolas" w:eastAsia="Consolas" w:cs="Consolas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